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DB112_length_535_mean_cov_8.63925233645</w:t>
      </w:r>
    </w:p>
    <w:p>
      <w:pPr/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