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DB112_length_520_mean_cov_5.19230769231</w:t>
      </w:r>
    </w:p>
    <w:p>
      <w:pPr/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