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DB112_length_501_mean_cov_12.874251497</w:t>
      </w:r>
    </w:p>
    <w:p>
      <w:pPr/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