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DB112_length_482_mean_cov_4.35684647303</w:t>
      </w:r>
    </w:p>
    <w:p>
      <w:pPr/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