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DB112_length_478_mean_cov_8.89958158996</w:t>
      </w:r>
    </w:p>
    <w:p>
      <w:pPr/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