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DB112_length_456_mean_cov_8.22368421053</w:t>
      </w:r>
    </w:p>
    <w:p>
      <w:pPr/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