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DB112_length_358_mean_cov_2.51396648045</w:t>
      </w:r>
    </w:p>
    <w:p>
      <w:pPr/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