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DB112_length_328_mean_cov_10.0609756098</w:t>
      </w:r>
    </w:p>
    <w:p>
      <w:pPr/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