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DB112_length_326_mean_cov_5.8527607362</w:t>
      </w:r>
    </w:p>
    <w:p>
      <w:pPr/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