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DB112_length_318_mean_cov_7.54716981132</w:t>
      </w:r>
    </w:p>
    <w:p>
      <w:pPr/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