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DB112_length_286_mean_cov_5.76923076923</w:t>
      </w:r>
    </w:p>
    <w:p>
      <w:pPr/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