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DB111_length_933_mean_cov_9.57341907824</w:t>
      </w:r>
    </w:p>
    <w:p>
      <w:pPr/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