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DB111_length_805_mean_cov_10.150310559</w:t>
      </w:r>
    </w:p>
    <w:p>
      <w:pPr/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