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DB111_length_842_mean_cov_11.2232779097</w:t>
      </w:r>
    </w:p>
    <w:p>
      <w:pPr/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