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DB111_length_527_mean_cov_10.5161290323</w:t>
      </w:r>
    </w:p>
    <w:p>
      <w:pPr/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000000"/>
        </w:rPr>
        <w:t>|</w:t>
      </w:r>
      <w: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double"/>
        </w:rPr>
        <w:t>T</w:t>
      </w:r>
      <w:r>
        <w:rPr>
          <w:u w:val="double"/>
        </w:rPr>
        <w:t>T</w:t>
      </w:r>
      <w:r>
        <w:rPr>
          <w:u w:val="double"/>
        </w:rPr>
        <w:t>A</w:t>
      </w:r>
      <w:r>
        <w:rPr>
          <w:u w:val="doub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t>G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C</w:t>
      </w:r>
      <w:r>
        <w:rPr>
          <w:color w:val="000000"/>
        </w:rPr>
        <w:t>|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