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DB111_length_525_mean_cov_6.82666666667</w:t>
      </w:r>
    </w:p>
    <w:p>
      <w:pPr/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