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DB111_length_491_mean_cov_5.69246435845</w:t>
      </w:r>
    </w:p>
    <w:p>
      <w:pPr/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