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DB111_length_1063_mean_cov_6.1872060207</w:t>
      </w:r>
    </w:p>
    <w:p>
      <w:pPr/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000000"/>
        </w:rPr>
        <w:t>|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G</w:t>
      </w:r>
      <w:r>
        <w:t>T</w:t>
      </w:r>
      <w: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000000"/>
        </w:rPr>
        <w:t>|</w:t>
      </w:r>
      <w:r>
        <w:rPr>
          <w:u w:val="double"/>
        </w:rPr>
        <w:t>C</w:t>
      </w:r>
      <w:r>
        <w:rPr>
          <w:u w:val="double"/>
        </w:rPr>
        <w:t>C</w:t>
      </w:r>
      <w:r>
        <w:rPr>
          <w:u w:val="double"/>
        </w:rPr>
        <w:t>T</w:t>
      </w:r>
      <w:r>
        <w:rPr>
          <w:u w:val="double"/>
        </w:rPr>
        <w:t>G</w:t>
      </w:r>
      <w:r>
        <w:rPr>
          <w:u w:val="double"/>
        </w:rPr>
        <w:t>T</w:t>
      </w:r>
      <w:r>
        <w:rPr>
          <w:u w:val="double"/>
        </w:rPr>
        <w:t>A</w:t>
      </w:r>
      <w:r>
        <w:rPr>
          <w:u w:val="double"/>
        </w:rPr>
        <w:t>A</w:t>
      </w:r>
      <w:r>
        <w:rPr>
          <w:u w:val="double"/>
        </w:rPr>
        <w:t>T</w:t>
      </w:r>
      <w:r>
        <w:rPr>
          <w:u w:val="double"/>
        </w:rPr>
        <w:t>C</w:t>
      </w:r>
      <w:r>
        <w:rPr>
          <w:u w:val="double"/>
        </w:rPr>
        <w:t>C</w:t>
      </w:r>
      <w:r>
        <w:rPr>
          <w:u w:val="double"/>
        </w:rPr>
        <w:t>C</w:t>
      </w:r>
      <w:r>
        <w:rPr>
          <w:u w:val="double"/>
        </w:rPr>
        <w:t>A</w:t>
      </w:r>
      <w:r>
        <w:rPr>
          <w:u w:val="double"/>
        </w:rPr>
        <w:t>G</w:t>
      </w:r>
      <w:r>
        <w:rPr>
          <w:u w:val="double"/>
        </w:rPr>
        <w:t>C</w:t>
      </w:r>
      <w:r>
        <w:rPr>
          <w:u w:val="double"/>
        </w:rPr>
        <w:t>T</w:t>
      </w:r>
      <w:r>
        <w:rPr>
          <w:u w:val="double"/>
        </w:rPr>
        <w:t>A</w:t>
      </w:r>
      <w:r>
        <w:rPr>
          <w:u w:val="double"/>
        </w:rPr>
        <w:t>C</w:t>
      </w:r>
      <w:r>
        <w:rPr>
          <w:u w:val="double"/>
        </w:rPr>
        <w:t>T</w:t>
      </w:r>
      <w:r>
        <w:rPr>
          <w:u w:val="double"/>
        </w:rPr>
        <w:t>T</w:t>
      </w:r>
      <w:r>
        <w:rPr>
          <w:u w:val="double"/>
        </w:rPr>
        <w:t>G</w:t>
      </w:r>
      <w:r>
        <w:rPr>
          <w:u w:val="double"/>
        </w:rPr>
        <w:t>G</w:t>
      </w:r>
      <w:r>
        <w:rPr>
          <w:u w:val="double"/>
        </w:rPr>
        <w:t>G</w:t>
      </w:r>
      <w:r>
        <w:rPr>
          <w:u w:val="double"/>
        </w:rPr>
        <w:t>A</w:t>
      </w:r>
      <w:r>
        <w:rPr>
          <w:u w:val="double"/>
        </w:rPr>
        <w:t>G</w:t>
      </w:r>
      <w:r>
        <w:rPr>
          <w:u w:val="double"/>
        </w:rPr>
        <w:t>G</w:t>
      </w:r>
      <w:r>
        <w:rPr>
          <w:u w:val="double"/>
        </w:rPr>
        <w:t>C</w:t>
      </w:r>
      <w:r>
        <w:rPr>
          <w:u w:val="double"/>
        </w:rPr>
        <w:t>T</w:t>
      </w:r>
      <w:r>
        <w:rPr>
          <w:u w:val="double"/>
        </w:rPr>
        <w:t>G</w:t>
      </w:r>
      <w:r>
        <w:rPr>
          <w:u w:val="double"/>
        </w:rPr>
        <w:t>A</w:t>
      </w:r>
      <w:r>
        <w:rPr>
          <w:u w:val="double"/>
        </w:rPr>
        <w:t>G</w:t>
      </w:r>
      <w:r>
        <w:rPr>
          <w:u w:val="doub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t>C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000000"/>
        </w:rPr>
        <w:t>|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C</w:t>
      </w:r>
      <w:r>
        <w:t>G</w:t>
      </w:r>
      <w:r>
        <w:t>T</w:t>
      </w:r>
      <w: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