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DB111_length_783_mean_cov_6.89655172414</w:t>
      </w:r>
    </w:p>
    <w:p>
      <w:pPr/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