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DB111_length_740_mean_cov_7.06216216216</w:t>
      </w:r>
    </w:p>
    <w:p>
      <w:pPr/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