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DB111_length_724_mean_cov_9.94475138122</w:t>
      </w:r>
    </w:p>
    <w:p>
      <w:pPr/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