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DB111_length_707_mean_cov_9.33521923621</w:t>
      </w:r>
    </w:p>
    <w:p>
      <w:pPr/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