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DB111_length_705_mean_cov_9.58865248227</w:t>
      </w:r>
    </w:p>
    <w:p>
      <w:pPr/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