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DB111_length_672_mean_cov_8.92857142857</w:t>
      </w:r>
    </w:p>
    <w:p>
      <w:pPr/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