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DB111_length_658_mean_cov_6.88449848024</w:t>
      </w:r>
    </w:p>
    <w:p>
      <w:pPr/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