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DB111_length_650_mean_cov_11.3076923077</w:t>
      </w:r>
    </w:p>
    <w:p>
      <w:pPr/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