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DB111_length_636_mean_cov_7.07547169811</w:t>
      </w:r>
    </w:p>
    <w:p>
      <w:pPr/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