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DB111_length_632_mean_cov_5.45886075949</w:t>
      </w:r>
    </w:p>
    <w:p>
      <w:pPr/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