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DB111_length_631_mean_cov_8.64025356577</w:t>
      </w:r>
    </w:p>
    <w:p>
      <w:pPr/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