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DB111_length_623_mean_cov_11.7495987159</w:t>
      </w:r>
    </w:p>
    <w:p>
      <w:pPr/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