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DB111_length_597_mean_cov_13.0502512563</w:t>
      </w:r>
    </w:p>
    <w:p>
      <w:pPr/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