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DB111_length_580_mean_cov_9.54482758621</w:t>
      </w:r>
    </w:p>
    <w:p>
      <w:pPr/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