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DB111_length_575_mean_cov_8.5147826087</w:t>
      </w:r>
    </w:p>
    <w:p>
      <w:pPr/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