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DB111_length_553_mean_cov_8.95117540687</w:t>
      </w:r>
    </w:p>
    <w:p>
      <w:pPr/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