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DB111_length_479_mean_cov_5.20459290188</w:t>
      </w:r>
    </w:p>
    <w:p>
      <w:pPr/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