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DB111_length_460_mean_cov_5.86956521739</w:t>
      </w:r>
    </w:p>
    <w:p>
      <w:pPr/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