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DB111_length_450_mean_cov_5.33333333333</w:t>
      </w:r>
    </w:p>
    <w:p>
      <w:pPr/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N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