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DB111_length_448_mean_cov_3.68303571429</w:t>
      </w:r>
    </w:p>
    <w:p>
      <w:pPr/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