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DB111_length_371_mean_cov_6.42587601078</w:t>
      </w:r>
    </w:p>
    <w:p>
      <w:pPr/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