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DB111_length_253_mean_cov_1.18577075099</w:t>
      </w:r>
    </w:p>
    <w:p>
      <w:pPr/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