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DB111_length_236_mean_cov_4.44915254237</w:t>
      </w:r>
    </w:p>
    <w:p>
      <w:pPr/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