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DB110_length_1603_mean_cov_17.5271366188</w:t>
      </w:r>
    </w:p>
    <w:p>
      <w:pPr/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G</w:t>
      </w:r>
      <w:r>
        <w:t>C</w:t>
      </w:r>
      <w:r>
        <w:t>A</w:t>
      </w:r>
      <w:r>
        <w:t>A</w:t>
      </w:r>
      <w:r>
        <w:rPr>
          <w:color w:val="000000"/>
        </w:rPr>
        <w:t>|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