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DB110_length_1270_mean_cov_13.9094488189</w:t>
      </w:r>
    </w:p>
    <w:p>
      <w:pPr/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