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DB110_length_847_mean_cov_8.71900826446</w:t>
      </w:r>
    </w:p>
    <w:p>
      <w:pPr/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