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DB110_length_764_mean_cov_12.4947643979</w:t>
      </w:r>
    </w:p>
    <w:p>
      <w:pPr/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