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DB110_length_760_mean_cov_10.2289473684</w:t>
      </w:r>
    </w:p>
    <w:p>
      <w:pPr/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