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DB110_length_755_mean_cov_13.2768211921</w:t>
      </w:r>
    </w:p>
    <w:p>
      <w:pPr/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