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DB110_length_752_mean_cov_7.96276595745</w:t>
      </w:r>
    </w:p>
    <w:p>
      <w:pPr/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