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DB110_length_715_mean_cov_8.67832167832</w:t>
      </w:r>
    </w:p>
    <w:p>
      <w:pPr/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C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