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DB110_length_687_mean_cov_13.5371179039</w:t>
      </w:r>
    </w:p>
    <w:p>
      <w:pPr/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C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